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652" w:rsidRDefault="00957C26" w:rsidP="00957C26">
      <w:pPr>
        <w:pStyle w:val="Heading2"/>
      </w:pPr>
      <w:r>
        <w:t>Research Groups — Monday, June 20</w:t>
      </w:r>
      <w:r w:rsidRPr="00957C26">
        <w:rPr>
          <w:vertAlign w:val="superscript"/>
        </w:rPr>
        <w:t>th</w:t>
      </w:r>
    </w:p>
    <w:p w:rsidR="00957C26" w:rsidRDefault="00957C26" w:rsidP="00957C26">
      <w:pPr>
        <w:pStyle w:val="Heading3"/>
      </w:pPr>
      <w:r>
        <w:t>Assignment</w:t>
      </w:r>
    </w:p>
    <w:p w:rsidR="00957C26" w:rsidRDefault="00957C26" w:rsidP="00957C26">
      <w:pPr>
        <w:pStyle w:val="Heading4"/>
      </w:pPr>
      <w:r>
        <w:t>Part 1 — Packet Scouting</w:t>
      </w:r>
    </w:p>
    <w:p w:rsidR="00957C26" w:rsidRDefault="00957C26" w:rsidP="00957C26">
      <w:pPr>
        <w:pStyle w:val="ListParagraph"/>
        <w:numPr>
          <w:ilvl w:val="0"/>
          <w:numId w:val="11"/>
        </w:numPr>
      </w:pPr>
      <w:r>
        <w:t>Download all files from the packet (</w:t>
      </w:r>
      <w:hyperlink r:id="rId6" w:history="1">
        <w:r w:rsidRPr="002B77AF">
          <w:rPr>
            <w:rStyle w:val="Hyperlink"/>
          </w:rPr>
          <w:t>https://gds16.wikispaces.com/Evidence</w:t>
        </w:r>
      </w:hyperlink>
      <w:r>
        <w:t>)</w:t>
      </w:r>
    </w:p>
    <w:p w:rsidR="00957C26" w:rsidRDefault="00573605" w:rsidP="00957C26">
      <w:pPr>
        <w:pStyle w:val="ListParagraph"/>
        <w:numPr>
          <w:ilvl w:val="0"/>
          <w:numId w:val="11"/>
        </w:numPr>
      </w:pPr>
      <w:r>
        <w:t>Review</w:t>
      </w:r>
      <w:r w:rsidR="00957C26">
        <w:t xml:space="preserve"> any parts of the packet that apply to your research group.</w:t>
      </w:r>
    </w:p>
    <w:p w:rsidR="00957C26" w:rsidRDefault="00957C26" w:rsidP="00957C26">
      <w:pPr>
        <w:pStyle w:val="ListParagraph"/>
        <w:numPr>
          <w:ilvl w:val="0"/>
          <w:numId w:val="11"/>
        </w:numPr>
      </w:pPr>
      <w:r>
        <w:t>Take notes on key terms — what are they? What do they mean? Look up anything you don’t know.</w:t>
      </w:r>
    </w:p>
    <w:p w:rsidR="00957C26" w:rsidRDefault="00957C26" w:rsidP="00957C26"/>
    <w:p w:rsidR="00957C26" w:rsidRDefault="00957C26" w:rsidP="00957C26">
      <w:pPr>
        <w:pStyle w:val="Heading4"/>
      </w:pPr>
      <w:r>
        <w:t>Part 2 — “Card” Cutting</w:t>
      </w:r>
    </w:p>
    <w:p w:rsidR="00957C26" w:rsidRDefault="00957C26" w:rsidP="00957C26">
      <w:r>
        <w:t>Today we’re not going to be cutting very many cards that will be useful in a debate. Instead, we are gathering information that will guide you as you start constructing arguments and files.</w:t>
      </w:r>
    </w:p>
    <w:p w:rsidR="00992952" w:rsidRDefault="00957C26" w:rsidP="00957C26">
      <w:r>
        <w:t xml:space="preserve">Each group has a set of questions (below) that you need to answer. Your group needs to </w:t>
      </w:r>
      <w:r w:rsidRPr="00957C26">
        <w:rPr>
          <w:rStyle w:val="StyleUnderline"/>
        </w:rPr>
        <w:t>cut one or more cards</w:t>
      </w:r>
      <w:r>
        <w:t xml:space="preserve"> to answer the question. Most of these cards will be somewhat “FYI” instead of argument based: that’s okay. The goal is to learn more about your area and start to understand the important issues. </w:t>
      </w:r>
    </w:p>
    <w:p w:rsidR="006A3477" w:rsidRDefault="00957C26" w:rsidP="00957C26">
      <w:r>
        <w:t>If there’s a card in the evidence packet that answers one of your questions, you can use that.</w:t>
      </w:r>
    </w:p>
    <w:p w:rsidR="00957C26" w:rsidRDefault="00957C26" w:rsidP="00957C26">
      <w:r>
        <w:t>You can divide up the card cutting any way you like, but all cards need to be compiled into</w:t>
      </w:r>
      <w:r w:rsidR="00F95833">
        <w:t xml:space="preserve"> one document per group. Put the cards below the question that they answer.</w:t>
      </w:r>
    </w:p>
    <w:p w:rsidR="00957C26" w:rsidRDefault="00957C26" w:rsidP="00957C26">
      <w:r>
        <w:t xml:space="preserve">Each card should have a </w:t>
      </w:r>
      <w:r w:rsidRPr="00957C26">
        <w:rPr>
          <w:rStyle w:val="StyleUnderline"/>
        </w:rPr>
        <w:t>tag</w:t>
      </w:r>
      <w:r>
        <w:t xml:space="preserve">, </w:t>
      </w:r>
      <w:r w:rsidRPr="00957C26">
        <w:rPr>
          <w:rStyle w:val="StyleUnderline"/>
        </w:rPr>
        <w:t>complete citation</w:t>
      </w:r>
      <w:r>
        <w:t xml:space="preserve">, and be </w:t>
      </w:r>
      <w:r w:rsidRPr="00957C26">
        <w:rPr>
          <w:rStyle w:val="StyleUnderline"/>
        </w:rPr>
        <w:t>underlined</w:t>
      </w:r>
      <w:r>
        <w:t xml:space="preserve"> and </w:t>
      </w:r>
      <w:r w:rsidRPr="00957C26">
        <w:rPr>
          <w:rStyle w:val="StyleUnderline"/>
          <w:highlight w:val="yellow"/>
        </w:rPr>
        <w:t>highlighted</w:t>
      </w:r>
      <w:r>
        <w:t>.</w:t>
      </w:r>
    </w:p>
    <w:p w:rsidR="003D0519" w:rsidRDefault="003D0519" w:rsidP="00957C26"/>
    <w:p w:rsidR="003D0519" w:rsidRDefault="003D0519" w:rsidP="003D0519">
      <w:pPr>
        <w:pStyle w:val="Heading4"/>
      </w:pPr>
      <w:r>
        <w:t>Submission</w:t>
      </w:r>
    </w:p>
    <w:p w:rsidR="003D0519" w:rsidRPr="003D0519" w:rsidRDefault="003D0519" w:rsidP="003D0519">
      <w:r>
        <w:t>When you are done, submit your file to the lab Dropbox folder (Maggie will invite you).</w:t>
      </w:r>
    </w:p>
    <w:p w:rsidR="00957C26" w:rsidRDefault="00957C26" w:rsidP="00957C26"/>
    <w:p w:rsidR="00957C26" w:rsidRDefault="00957C26" w:rsidP="00957C26">
      <w:pPr>
        <w:pStyle w:val="Heading2"/>
      </w:pPr>
      <w:r>
        <w:t>Chinese Politics</w:t>
      </w:r>
    </w:p>
    <w:p w:rsidR="00957C26" w:rsidRDefault="00957C26" w:rsidP="00957C26">
      <w:pPr>
        <w:pStyle w:val="Heading3"/>
      </w:pPr>
      <w:r>
        <w:t>Who is the current leader of China? How long has he been in power?</w:t>
      </w:r>
    </w:p>
    <w:p w:rsidR="00957C26" w:rsidRDefault="00957C26" w:rsidP="00957C26">
      <w:pPr>
        <w:pStyle w:val="Heading3"/>
      </w:pPr>
      <w:r>
        <w:t>What are his primary goals for China?</w:t>
      </w:r>
    </w:p>
    <w:p w:rsidR="00957C26" w:rsidRDefault="00957C26" w:rsidP="00957C26">
      <w:pPr>
        <w:pStyle w:val="Heading3"/>
      </w:pPr>
      <w:r>
        <w:t>How is the current leader different than the previous leader(s)?</w:t>
      </w:r>
    </w:p>
    <w:p w:rsidR="00957C26" w:rsidRDefault="00957C26" w:rsidP="00957C26">
      <w:pPr>
        <w:pStyle w:val="Heading3"/>
      </w:pPr>
      <w:r>
        <w:t>What are the major problems facing the CCP?</w:t>
      </w:r>
    </w:p>
    <w:p w:rsidR="00957C26" w:rsidRDefault="00957C26" w:rsidP="00957C26">
      <w:pPr>
        <w:pStyle w:val="Heading3"/>
      </w:pPr>
      <w:r>
        <w:t xml:space="preserve">What's the status of human rights in China, according to the US? </w:t>
      </w:r>
    </w:p>
    <w:p w:rsidR="00957C26" w:rsidRDefault="00957C26" w:rsidP="00957C26">
      <w:pPr>
        <w:pStyle w:val="Heading3"/>
      </w:pPr>
      <w:r>
        <w:t xml:space="preserve">What's the status of human rights in China, international NGOs like Amnesty International? </w:t>
      </w:r>
    </w:p>
    <w:p w:rsidR="00957C26" w:rsidRDefault="00957C26" w:rsidP="00957C26">
      <w:pPr>
        <w:pStyle w:val="Heading3"/>
      </w:pPr>
      <w:r>
        <w:t>What's the status of human rights in China, according to CCP leaders?</w:t>
      </w:r>
    </w:p>
    <w:p w:rsidR="00957C26" w:rsidRDefault="00957C26" w:rsidP="00957C26">
      <w:pPr>
        <w:pStyle w:val="Heading3"/>
      </w:pPr>
      <w:r>
        <w:t xml:space="preserve">What role has the US had in influencing human rights in China? </w:t>
      </w:r>
    </w:p>
    <w:p w:rsidR="00957C26" w:rsidRDefault="00957C26" w:rsidP="00957C26">
      <w:pPr>
        <w:pStyle w:val="Heading3"/>
      </w:pPr>
      <w:r>
        <w:t>How successful has US influence been on Chinese human rights?</w:t>
      </w:r>
    </w:p>
    <w:p w:rsidR="00957C26" w:rsidRDefault="00957C26" w:rsidP="00957C26">
      <w:pPr>
        <w:pStyle w:val="Heading3"/>
      </w:pPr>
      <w:r>
        <w:t xml:space="preserve">What's the legal status of Tibet? </w:t>
      </w:r>
    </w:p>
    <w:p w:rsidR="00957C26" w:rsidRDefault="00957C26" w:rsidP="00957C26">
      <w:pPr>
        <w:pStyle w:val="Heading3"/>
      </w:pPr>
      <w:r>
        <w:t xml:space="preserve">What's the legal status of Xinjiang? </w:t>
      </w:r>
    </w:p>
    <w:p w:rsidR="00957C26" w:rsidRDefault="00957C26" w:rsidP="00957C26">
      <w:pPr>
        <w:pStyle w:val="Heading3"/>
      </w:pPr>
      <w:r>
        <w:t>What's the legal status of Taiwan?</w:t>
      </w:r>
    </w:p>
    <w:p w:rsidR="00957C26" w:rsidRDefault="00957C26" w:rsidP="00957C26">
      <w:pPr>
        <w:pStyle w:val="Heading3"/>
      </w:pPr>
      <w:r>
        <w:t>What are the major issues for the peoples of Tibet? How do they feel about the CCP?</w:t>
      </w:r>
    </w:p>
    <w:p w:rsidR="00957C26" w:rsidRDefault="00957C26" w:rsidP="00957C26">
      <w:pPr>
        <w:pStyle w:val="Heading3"/>
      </w:pPr>
      <w:r>
        <w:t>What are the major issues for the peoples of Xinjiang? How do they feel about the CCP?</w:t>
      </w:r>
    </w:p>
    <w:p w:rsidR="00957C26" w:rsidRPr="00957C26" w:rsidRDefault="00957C26" w:rsidP="00957C26">
      <w:pPr>
        <w:pStyle w:val="Heading3"/>
      </w:pPr>
      <w:r>
        <w:t>What are the major issues for the peoples of Taiwan? How do they feel about the CCP?</w:t>
      </w:r>
    </w:p>
    <w:p w:rsidR="00957C26" w:rsidRPr="00957C26" w:rsidRDefault="00957C26" w:rsidP="00957C26"/>
    <w:p w:rsidR="00957C26" w:rsidRDefault="00957C26" w:rsidP="00957C26">
      <w:pPr>
        <w:pStyle w:val="Heading2"/>
      </w:pPr>
      <w:r>
        <w:t>Chinese Economy</w:t>
      </w:r>
    </w:p>
    <w:p w:rsidR="00957C26" w:rsidRDefault="00957C26" w:rsidP="00957C26">
      <w:pPr>
        <w:pStyle w:val="Heading3"/>
      </w:pPr>
      <w:r>
        <w:t>What is the status of Chinese economic growth? How has it changed in the last few years?</w:t>
      </w:r>
    </w:p>
    <w:p w:rsidR="00957C26" w:rsidRDefault="00957C26" w:rsidP="00957C26">
      <w:pPr>
        <w:pStyle w:val="Heading3"/>
      </w:pPr>
      <w:r>
        <w:t>How does the size of the Chinese economy compare to the US?</w:t>
      </w:r>
    </w:p>
    <w:p w:rsidR="00957C26" w:rsidRDefault="00957C26" w:rsidP="00957C26">
      <w:pPr>
        <w:pStyle w:val="Heading3"/>
      </w:pPr>
      <w:r>
        <w:t>What are some of the benefits to the US and the globe from fast Chinese economic growth?</w:t>
      </w:r>
    </w:p>
    <w:p w:rsidR="00957C26" w:rsidRDefault="00957C26" w:rsidP="00957C26">
      <w:pPr>
        <w:pStyle w:val="Heading3"/>
      </w:pPr>
      <w:r>
        <w:t>What are some of the disadvantages to the US and the globe from fast Chinese economic growth?</w:t>
      </w:r>
    </w:p>
    <w:p w:rsidR="00957C26" w:rsidRDefault="00957C26" w:rsidP="00957C26">
      <w:pPr>
        <w:pStyle w:val="Heading3"/>
      </w:pPr>
      <w:r>
        <w:t>What are some of the benefits to the US and the globe from slow Chinese economic growth?</w:t>
      </w:r>
    </w:p>
    <w:p w:rsidR="00957C26" w:rsidRDefault="00957C26" w:rsidP="00957C26">
      <w:pPr>
        <w:pStyle w:val="Heading3"/>
      </w:pPr>
      <w:r>
        <w:t>What are some of the disadvantages to the US and the globe from slow Chinese economic growth?</w:t>
      </w:r>
    </w:p>
    <w:p w:rsidR="00957C26" w:rsidRDefault="00957C26" w:rsidP="00957C26">
      <w:pPr>
        <w:pStyle w:val="Heading3"/>
      </w:pPr>
      <w:r>
        <w:t>What is the BIT?</w:t>
      </w:r>
    </w:p>
    <w:p w:rsidR="00957C26" w:rsidRDefault="00957C26" w:rsidP="00957C26">
      <w:pPr>
        <w:pStyle w:val="Heading3"/>
      </w:pPr>
      <w:r>
        <w:t>What is the relationship of China to the TPP? How does China feel about the TPP?</w:t>
      </w:r>
    </w:p>
    <w:p w:rsidR="00957C26" w:rsidRDefault="00957C26" w:rsidP="00957C26">
      <w:pPr>
        <w:pStyle w:val="Heading3"/>
      </w:pPr>
      <w:r>
        <w:t xml:space="preserve">What are the US concerns about Chinese IP protection? </w:t>
      </w:r>
    </w:p>
    <w:p w:rsidR="00957C26" w:rsidRDefault="00957C26" w:rsidP="00957C26">
      <w:pPr>
        <w:pStyle w:val="Heading3"/>
      </w:pPr>
      <w:r>
        <w:t>How does Chinese IP protection affect the US economy and Chinese relations with the US?</w:t>
      </w:r>
    </w:p>
    <w:p w:rsidR="00957C26" w:rsidRDefault="00957C26" w:rsidP="00957C26">
      <w:pPr>
        <w:pStyle w:val="Heading3"/>
      </w:pPr>
      <w:r>
        <w:t>What is a currency revaluation?</w:t>
      </w:r>
    </w:p>
    <w:p w:rsidR="00957C26" w:rsidRDefault="00957C26" w:rsidP="00957C26">
      <w:pPr>
        <w:pStyle w:val="Heading3"/>
      </w:pPr>
      <w:r>
        <w:t xml:space="preserve">What is the US position on a Chinese currency revaluation? </w:t>
      </w:r>
    </w:p>
    <w:p w:rsidR="00957C26" w:rsidRDefault="00957C26" w:rsidP="00957C26">
      <w:pPr>
        <w:pStyle w:val="Heading3"/>
      </w:pPr>
      <w:r>
        <w:t>What is the CCP position on Chinese currency revaluation?</w:t>
      </w:r>
    </w:p>
    <w:p w:rsidR="00957C26" w:rsidRDefault="00957C26" w:rsidP="00957C26">
      <w:pPr>
        <w:pStyle w:val="Heading3"/>
      </w:pPr>
      <w:r>
        <w:t>What effects do Chinese currency revaluations have on the US and global economies?</w:t>
      </w:r>
    </w:p>
    <w:p w:rsidR="00957C26" w:rsidRDefault="00957C26" w:rsidP="00957C26">
      <w:pPr>
        <w:pStyle w:val="Heading3"/>
      </w:pPr>
      <w:r>
        <w:t xml:space="preserve">What is "China rise"? </w:t>
      </w:r>
    </w:p>
    <w:p w:rsidR="00957C26" w:rsidRDefault="00957C26" w:rsidP="00957C26">
      <w:pPr>
        <w:pStyle w:val="Heading3"/>
      </w:pPr>
      <w:r>
        <w:t>What benefits might China’s rise have for the US?</w:t>
      </w:r>
    </w:p>
    <w:p w:rsidR="00957C26" w:rsidRDefault="00957C26" w:rsidP="00957C26">
      <w:pPr>
        <w:pStyle w:val="Heading3"/>
      </w:pPr>
      <w:r>
        <w:t>What disadvantages might China’s rise have for the US?</w:t>
      </w:r>
    </w:p>
    <w:p w:rsidR="00B7288B" w:rsidRDefault="00B7288B" w:rsidP="00B7288B"/>
    <w:p w:rsidR="00B7288B" w:rsidRDefault="00B7288B" w:rsidP="00B7288B">
      <w:pPr>
        <w:pStyle w:val="Heading2"/>
      </w:pPr>
      <w:r>
        <w:t>Chinese Security</w:t>
      </w:r>
    </w:p>
    <w:p w:rsidR="00B7288B" w:rsidRDefault="00B7288B" w:rsidP="00B7288B">
      <w:pPr>
        <w:pStyle w:val="Heading3"/>
      </w:pPr>
      <w:r>
        <w:t>What's China's relationship with North Korea like?</w:t>
      </w:r>
    </w:p>
    <w:p w:rsidR="00B7288B" w:rsidRDefault="00B7288B" w:rsidP="00B7288B">
      <w:pPr>
        <w:pStyle w:val="Heading3"/>
      </w:pPr>
      <w:r>
        <w:t>How has the US benefitted from China's relationship with North Korea?</w:t>
      </w:r>
    </w:p>
    <w:p w:rsidR="00B7288B" w:rsidRDefault="00B7288B" w:rsidP="00B7288B">
      <w:pPr>
        <w:pStyle w:val="Heading3"/>
      </w:pPr>
      <w:r>
        <w:t>What are some of the United States' concerns with China's relationship with North Korea?</w:t>
      </w:r>
    </w:p>
    <w:p w:rsidR="00B7288B" w:rsidRDefault="00B7288B" w:rsidP="00B7288B">
      <w:pPr>
        <w:pStyle w:val="Heading3"/>
      </w:pPr>
      <w:r>
        <w:t>What are the main conflicts in the East China Sea?</w:t>
      </w:r>
    </w:p>
    <w:p w:rsidR="00B7288B" w:rsidRDefault="00B7288B" w:rsidP="00B7288B">
      <w:pPr>
        <w:pStyle w:val="Heading3"/>
      </w:pPr>
      <w:r>
        <w:t>What are Japan's claims in the East China Sea?</w:t>
      </w:r>
    </w:p>
    <w:p w:rsidR="00B7288B" w:rsidRDefault="00B7288B" w:rsidP="00B7288B">
      <w:pPr>
        <w:pStyle w:val="Heading3"/>
      </w:pPr>
      <w:r>
        <w:t>What are China's claims in the East China Sea?</w:t>
      </w:r>
    </w:p>
    <w:p w:rsidR="00B7288B" w:rsidRDefault="00B7288B" w:rsidP="00B7288B">
      <w:pPr>
        <w:pStyle w:val="Heading3"/>
      </w:pPr>
      <w:r>
        <w:t>What are the main conflicts in the South China Sea?</w:t>
      </w:r>
    </w:p>
    <w:p w:rsidR="00B7288B" w:rsidRDefault="00B7288B" w:rsidP="00B7288B">
      <w:pPr>
        <w:pStyle w:val="Heading3"/>
      </w:pPr>
      <w:r>
        <w:t>What have been current attempts to resolve those conflicts through international law? Have they been successful?</w:t>
      </w:r>
    </w:p>
    <w:p w:rsidR="00B7288B" w:rsidRDefault="00B7288B" w:rsidP="00B7288B">
      <w:pPr>
        <w:pStyle w:val="Heading3"/>
      </w:pPr>
      <w:r>
        <w:t>What are the main issues with China and cybersecurity?</w:t>
      </w:r>
    </w:p>
    <w:p w:rsidR="00B7288B" w:rsidRDefault="00B7288B" w:rsidP="00B7288B">
      <w:pPr>
        <w:pStyle w:val="Heading3"/>
      </w:pPr>
      <w:r>
        <w:t>What is the status of China in outer space?</w:t>
      </w:r>
    </w:p>
    <w:p w:rsidR="00B7288B" w:rsidRDefault="00B7288B" w:rsidP="00B7288B">
      <w:pPr>
        <w:pStyle w:val="Heading3"/>
      </w:pPr>
      <w:r>
        <w:t>What are the United States' concerns about China's space development?</w:t>
      </w:r>
    </w:p>
    <w:p w:rsidR="00B7288B" w:rsidRDefault="00B7288B" w:rsidP="00B7288B">
      <w:pPr>
        <w:pStyle w:val="Heading3"/>
      </w:pPr>
      <w:r>
        <w:t>What's the status of Chinese and US military relations?</w:t>
      </w:r>
    </w:p>
    <w:p w:rsidR="00B7288B" w:rsidRPr="00B7288B" w:rsidRDefault="00B7288B" w:rsidP="00B7288B">
      <w:pPr>
        <w:pStyle w:val="Heading3"/>
      </w:pPr>
      <w:r>
        <w:t>What are some possibilities for increasing Chinese and US military relations?</w:t>
      </w:r>
    </w:p>
    <w:p w:rsidR="00957C26" w:rsidRDefault="00957C26" w:rsidP="00957C26"/>
    <w:p w:rsidR="00573605" w:rsidRDefault="00573605" w:rsidP="00573605">
      <w:pPr>
        <w:pStyle w:val="Heading2"/>
      </w:pPr>
      <w:r>
        <w:t>Global Issues</w:t>
      </w:r>
    </w:p>
    <w:p w:rsidR="00573605" w:rsidRDefault="00573605" w:rsidP="00573605">
      <w:pPr>
        <w:pStyle w:val="Heading3"/>
      </w:pPr>
      <w:r>
        <w:t>Where does China get most of its energy? (Type and location)</w:t>
      </w:r>
    </w:p>
    <w:p w:rsidR="00573605" w:rsidRDefault="00573605" w:rsidP="00573605">
      <w:pPr>
        <w:pStyle w:val="Heading3"/>
      </w:pPr>
      <w:r>
        <w:t>What are the local environmental effects of China's current energy use?</w:t>
      </w:r>
    </w:p>
    <w:p w:rsidR="00573605" w:rsidRDefault="00573605" w:rsidP="00573605">
      <w:pPr>
        <w:pStyle w:val="Heading3"/>
      </w:pPr>
      <w:r>
        <w:t>What are the global environmental effects of China's current energy use?</w:t>
      </w:r>
    </w:p>
    <w:p w:rsidR="00573605" w:rsidRDefault="00573605" w:rsidP="00573605">
      <w:pPr>
        <w:pStyle w:val="Heading3"/>
      </w:pPr>
      <w:r>
        <w:t>How do Chinese energy demands influence global security?</w:t>
      </w:r>
    </w:p>
    <w:p w:rsidR="00573605" w:rsidRDefault="00573605" w:rsidP="00573605">
      <w:pPr>
        <w:pStyle w:val="Heading3"/>
      </w:pPr>
      <w:r>
        <w:t>How do Chinese energy demands influence the global economy?</w:t>
      </w:r>
    </w:p>
    <w:p w:rsidR="00573605" w:rsidRDefault="00573605" w:rsidP="00573605">
      <w:pPr>
        <w:pStyle w:val="Heading3"/>
      </w:pPr>
      <w:r>
        <w:t>What's the status of Chinese research and development of alternative energies?</w:t>
      </w:r>
    </w:p>
    <w:p w:rsidR="00573605" w:rsidRDefault="00573605" w:rsidP="00573605">
      <w:pPr>
        <w:pStyle w:val="Heading3"/>
      </w:pPr>
      <w:bookmarkStart w:id="0" w:name="_GoBack"/>
      <w:bookmarkEnd w:id="0"/>
      <w:r>
        <w:t>What are the barriers to China shifting energy sources?</w:t>
      </w:r>
    </w:p>
    <w:p w:rsidR="00573605" w:rsidRDefault="00A12DA4" w:rsidP="00573605">
      <w:pPr>
        <w:pStyle w:val="Heading3"/>
      </w:pPr>
      <w:r>
        <w:t>What is "soft power</w:t>
      </w:r>
      <w:r w:rsidR="00573605">
        <w:t>"?</w:t>
      </w:r>
    </w:p>
    <w:p w:rsidR="00573605" w:rsidRDefault="00573605" w:rsidP="00573605">
      <w:pPr>
        <w:pStyle w:val="Heading3"/>
      </w:pPr>
      <w:r>
        <w:t>Where does China use its soft power?</w:t>
      </w:r>
    </w:p>
    <w:p w:rsidR="00573605" w:rsidRDefault="00573605" w:rsidP="00573605">
      <w:pPr>
        <w:pStyle w:val="Heading3"/>
      </w:pPr>
      <w:r>
        <w:t>How effective is current Chinese soft power?</w:t>
      </w:r>
    </w:p>
    <w:p w:rsidR="00573605" w:rsidRDefault="00573605" w:rsidP="00573605">
      <w:pPr>
        <w:pStyle w:val="Heading3"/>
      </w:pPr>
      <w:r>
        <w:t>What are some benefits of Chinese soft power?</w:t>
      </w:r>
    </w:p>
    <w:p w:rsidR="00573605" w:rsidRDefault="00573605" w:rsidP="00573605">
      <w:pPr>
        <w:pStyle w:val="Heading3"/>
      </w:pPr>
      <w:r>
        <w:t>What are some of the United States' concerns about Chinese soft power?</w:t>
      </w:r>
    </w:p>
    <w:p w:rsidR="00573605" w:rsidRDefault="00573605" w:rsidP="00573605">
      <w:pPr>
        <w:pStyle w:val="Heading3"/>
      </w:pPr>
      <w:r>
        <w:t>What's the status of US-China cooperation on disease research and prevention?</w:t>
      </w:r>
    </w:p>
    <w:p w:rsidR="00573605" w:rsidRDefault="00573605" w:rsidP="00573605">
      <w:pPr>
        <w:pStyle w:val="Heading3"/>
      </w:pPr>
      <w:r>
        <w:t>What's the status of US-China cooperation on counterterrorism?</w:t>
      </w:r>
    </w:p>
    <w:p w:rsidR="00573605" w:rsidRDefault="00573605" w:rsidP="00573605">
      <w:pPr>
        <w:pStyle w:val="Heading3"/>
      </w:pPr>
      <w:r>
        <w:t>What are some other global issues that the US and China could cooperate on?</w:t>
      </w:r>
    </w:p>
    <w:p w:rsidR="00573605" w:rsidRDefault="00573605" w:rsidP="00573605"/>
    <w:p w:rsidR="00573605" w:rsidRDefault="00573605" w:rsidP="00573605">
      <w:pPr>
        <w:pStyle w:val="Heading2"/>
      </w:pPr>
      <w:r>
        <w:t>Neighbors</w:t>
      </w:r>
    </w:p>
    <w:p w:rsidR="00573605" w:rsidRDefault="00573605" w:rsidP="00573605">
      <w:pPr>
        <w:pStyle w:val="Heading3"/>
      </w:pPr>
      <w:r>
        <w:t>What is China's current relationship with Japan like? Improving? Declining? Why?</w:t>
      </w:r>
    </w:p>
    <w:p w:rsidR="00573605" w:rsidRDefault="00573605" w:rsidP="00573605">
      <w:pPr>
        <w:pStyle w:val="Heading3"/>
      </w:pPr>
      <w:r>
        <w:t>What was the historical relationship between China and Japan?</w:t>
      </w:r>
    </w:p>
    <w:p w:rsidR="00573605" w:rsidRDefault="00573605" w:rsidP="00573605">
      <w:pPr>
        <w:pStyle w:val="Heading3"/>
      </w:pPr>
      <w:r>
        <w:t>How does the Chinese public feel about Japan?</w:t>
      </w:r>
    </w:p>
    <w:p w:rsidR="00573605" w:rsidRDefault="00573605" w:rsidP="00573605">
      <w:pPr>
        <w:pStyle w:val="Heading3"/>
      </w:pPr>
      <w:r>
        <w:t>How does the Japanese public feel about China?</w:t>
      </w:r>
    </w:p>
    <w:p w:rsidR="00573605" w:rsidRDefault="00573605" w:rsidP="00573605">
      <w:pPr>
        <w:pStyle w:val="Heading3"/>
      </w:pPr>
      <w:r>
        <w:t>What are Japan's security concerns about China?</w:t>
      </w:r>
    </w:p>
    <w:p w:rsidR="00573605" w:rsidRDefault="00573605" w:rsidP="00573605">
      <w:pPr>
        <w:pStyle w:val="Heading3"/>
      </w:pPr>
      <w:r>
        <w:t>What is the US-Japan alliance? How does it influence Japan's relationship with China?</w:t>
      </w:r>
    </w:p>
    <w:p w:rsidR="00573605" w:rsidRDefault="00573605" w:rsidP="00573605">
      <w:pPr>
        <w:pStyle w:val="Heading3"/>
      </w:pPr>
      <w:r>
        <w:t>What are the major issues in current China-Japan relations?</w:t>
      </w:r>
    </w:p>
    <w:p w:rsidR="00573605" w:rsidRDefault="00573605" w:rsidP="00573605">
      <w:pPr>
        <w:pStyle w:val="Heading3"/>
      </w:pPr>
      <w:r>
        <w:t>What are possible conflicts between China and Japan?</w:t>
      </w:r>
    </w:p>
    <w:p w:rsidR="00573605" w:rsidRDefault="00573605" w:rsidP="00573605">
      <w:pPr>
        <w:pStyle w:val="Heading3"/>
      </w:pPr>
      <w:r>
        <w:t>What is China's current relationship with India like? Improving? Declining? Why?</w:t>
      </w:r>
    </w:p>
    <w:p w:rsidR="00573605" w:rsidRDefault="00573605" w:rsidP="00573605">
      <w:pPr>
        <w:pStyle w:val="Heading3"/>
      </w:pPr>
      <w:r>
        <w:t>What are the major issues in current India-China relations?</w:t>
      </w:r>
    </w:p>
    <w:p w:rsidR="00573605" w:rsidRDefault="00573605" w:rsidP="00573605">
      <w:pPr>
        <w:pStyle w:val="Heading3"/>
      </w:pPr>
      <w:r>
        <w:t>What are India's security concerns about China?</w:t>
      </w:r>
    </w:p>
    <w:p w:rsidR="00573605" w:rsidRDefault="00A12DA4" w:rsidP="00573605">
      <w:pPr>
        <w:pStyle w:val="Heading3"/>
      </w:pPr>
      <w:r>
        <w:t>In what areas/</w:t>
      </w:r>
      <w:r w:rsidR="00573605">
        <w:t>over what issues do China and India cooperate?</w:t>
      </w:r>
    </w:p>
    <w:p w:rsidR="00573605" w:rsidRDefault="00573605" w:rsidP="00A467ED">
      <w:pPr>
        <w:pStyle w:val="Heading3"/>
      </w:pPr>
      <w:r>
        <w:t>What are possible conflicts between China and India?</w:t>
      </w:r>
    </w:p>
    <w:p w:rsidR="00573605" w:rsidRDefault="00573605" w:rsidP="00A467ED">
      <w:pPr>
        <w:pStyle w:val="Heading3"/>
      </w:pPr>
      <w:r>
        <w:t>What is China's current relationship with Russia like? Improving? Declining? Why?</w:t>
      </w:r>
    </w:p>
    <w:p w:rsidR="00573605" w:rsidRDefault="00573605" w:rsidP="00A467ED">
      <w:pPr>
        <w:pStyle w:val="Heading3"/>
      </w:pPr>
      <w:r>
        <w:t>What were China-Russia relations like during the Cold War?</w:t>
      </w:r>
    </w:p>
    <w:p w:rsidR="00573605" w:rsidRDefault="00573605" w:rsidP="00A467ED">
      <w:pPr>
        <w:pStyle w:val="Heading3"/>
      </w:pPr>
      <w:r>
        <w:t>What are the major issues in current China-Russia relations?</w:t>
      </w:r>
    </w:p>
    <w:p w:rsidR="00573605" w:rsidRDefault="00573605" w:rsidP="00A467ED">
      <w:pPr>
        <w:pStyle w:val="Heading3"/>
      </w:pPr>
      <w:r>
        <w:t>In what areas/over what issues do China and Russia cooperate?</w:t>
      </w:r>
    </w:p>
    <w:p w:rsidR="00573605" w:rsidRDefault="00573605" w:rsidP="00A467ED">
      <w:pPr>
        <w:pStyle w:val="Heading3"/>
      </w:pPr>
      <w:r>
        <w:t>What are possible conf</w:t>
      </w:r>
      <w:r w:rsidR="00A467ED">
        <w:t>licts between China and Russia?</w:t>
      </w:r>
    </w:p>
    <w:p w:rsidR="00565FC7" w:rsidRDefault="00565FC7" w:rsidP="00565FC7"/>
    <w:p w:rsidR="00565FC7" w:rsidRDefault="00565FC7" w:rsidP="00565FC7">
      <w:pPr>
        <w:pStyle w:val="Heading2"/>
      </w:pPr>
      <w:r>
        <w:t>Elections</w:t>
      </w:r>
    </w:p>
    <w:p w:rsidR="00565FC7" w:rsidRDefault="00565FC7" w:rsidP="00565FC7">
      <w:pPr>
        <w:pStyle w:val="Heading3"/>
      </w:pPr>
      <w:r>
        <w:t>What role does foreign policy play in the current election?</w:t>
      </w:r>
    </w:p>
    <w:p w:rsidR="00565FC7" w:rsidRDefault="00565FC7" w:rsidP="00565FC7">
      <w:pPr>
        <w:pStyle w:val="Heading3"/>
      </w:pPr>
      <w:r>
        <w:t>What are the differences between Trump and Clinton's stated foreign policies?</w:t>
      </w:r>
    </w:p>
    <w:p w:rsidR="00565FC7" w:rsidRDefault="00565FC7" w:rsidP="00565FC7">
      <w:pPr>
        <w:pStyle w:val="Heading3"/>
      </w:pPr>
      <w:r>
        <w:t>What statements has Trump made about China?</w:t>
      </w:r>
    </w:p>
    <w:p w:rsidR="00565FC7" w:rsidRDefault="00565FC7" w:rsidP="00565FC7">
      <w:pPr>
        <w:pStyle w:val="Heading3"/>
      </w:pPr>
      <w:r>
        <w:t>What statements has Clinton made about China?</w:t>
      </w:r>
    </w:p>
    <w:p w:rsidR="00565FC7" w:rsidRDefault="00565FC7" w:rsidP="00565FC7">
      <w:pPr>
        <w:pStyle w:val="Heading3"/>
      </w:pPr>
      <w:r>
        <w:t>What is the current division between Dem/GOP in the House?</w:t>
      </w:r>
    </w:p>
    <w:p w:rsidR="00565FC7" w:rsidRDefault="00565FC7" w:rsidP="00565FC7">
      <w:pPr>
        <w:pStyle w:val="Heading3"/>
      </w:pPr>
      <w:r>
        <w:t>What is the current division between Dem/GOP in the Senate?</w:t>
      </w:r>
    </w:p>
    <w:p w:rsidR="00565FC7" w:rsidRDefault="00565FC7" w:rsidP="00565FC7">
      <w:pPr>
        <w:pStyle w:val="Heading3"/>
      </w:pPr>
      <w:r>
        <w:t>How many House seats are up for election in 2016?</w:t>
      </w:r>
    </w:p>
    <w:p w:rsidR="00565FC7" w:rsidRDefault="00565FC7" w:rsidP="00565FC7">
      <w:pPr>
        <w:pStyle w:val="Heading3"/>
      </w:pPr>
      <w:r>
        <w:t>How many Senate seats are up for election in 2016?</w:t>
      </w:r>
    </w:p>
    <w:p w:rsidR="00565FC7" w:rsidRDefault="00565FC7" w:rsidP="00565FC7">
      <w:pPr>
        <w:pStyle w:val="Heading3"/>
      </w:pPr>
      <w:r>
        <w:t>What's the best (realistic) case scenario for the Dems in the House this election?</w:t>
      </w:r>
    </w:p>
    <w:p w:rsidR="00565FC7" w:rsidRDefault="00565FC7" w:rsidP="00565FC7">
      <w:pPr>
        <w:pStyle w:val="Heading3"/>
      </w:pPr>
      <w:r>
        <w:t>What's the best (realistic) case scenario for the GOP in the House this election?</w:t>
      </w:r>
    </w:p>
    <w:p w:rsidR="00565FC7" w:rsidRDefault="00565FC7" w:rsidP="00565FC7">
      <w:pPr>
        <w:pStyle w:val="Heading3"/>
      </w:pPr>
      <w:r>
        <w:t>What's the worst (realistic) case scenario for the Dems in the House this election?</w:t>
      </w:r>
    </w:p>
    <w:p w:rsidR="00565FC7" w:rsidRDefault="00565FC7" w:rsidP="00565FC7">
      <w:pPr>
        <w:pStyle w:val="Heading3"/>
      </w:pPr>
      <w:r>
        <w:t>What's the worst (realistic) case scenario for the GOP in the House this election?</w:t>
      </w:r>
    </w:p>
    <w:p w:rsidR="00565FC7" w:rsidRDefault="00565FC7" w:rsidP="00565FC7">
      <w:pPr>
        <w:pStyle w:val="Heading3"/>
      </w:pPr>
      <w:r>
        <w:t>If the Democrats had control of Congress, what issues are they likely to push for?</w:t>
      </w:r>
    </w:p>
    <w:p w:rsidR="00565FC7" w:rsidRDefault="00565FC7" w:rsidP="00565FC7">
      <w:pPr>
        <w:pStyle w:val="Heading3"/>
      </w:pPr>
      <w:r>
        <w:t>If the GOP retains control of Congress, what issues are they likely to push for?</w:t>
      </w:r>
    </w:p>
    <w:p w:rsidR="00565FC7" w:rsidRDefault="00565FC7" w:rsidP="00565FC7">
      <w:pPr>
        <w:pStyle w:val="Heading3"/>
      </w:pPr>
      <w:r>
        <w:t>What concerns do the Democrats have about Clinton as the nominee?</w:t>
      </w:r>
    </w:p>
    <w:p w:rsidR="00565FC7" w:rsidRDefault="00565FC7" w:rsidP="00565FC7">
      <w:pPr>
        <w:pStyle w:val="Heading3"/>
      </w:pPr>
      <w:r>
        <w:t>What concerns does the GOP have about Trump as the nominee?</w:t>
      </w:r>
    </w:p>
    <w:p w:rsidR="004D450B" w:rsidRDefault="004D450B" w:rsidP="004D450B"/>
    <w:p w:rsidR="004D450B" w:rsidRDefault="004D450B" w:rsidP="004D450B"/>
    <w:p w:rsidR="004D450B" w:rsidRDefault="004D450B" w:rsidP="004D450B">
      <w:pPr>
        <w:pStyle w:val="Heading2"/>
      </w:pPr>
      <w:r>
        <w:t>Critiques</w:t>
      </w:r>
    </w:p>
    <w:p w:rsidR="004D450B" w:rsidRDefault="004D450B" w:rsidP="004D450B">
      <w:pPr>
        <w:pStyle w:val="Heading3"/>
      </w:pPr>
      <w:r>
        <w:t>What is realism?</w:t>
      </w:r>
    </w:p>
    <w:p w:rsidR="004D450B" w:rsidRDefault="004D450B" w:rsidP="004D450B">
      <w:pPr>
        <w:pStyle w:val="Heading3"/>
      </w:pPr>
      <w:r>
        <w:t>What would a realist say should be the United States' primary policies/goals in relation to China?</w:t>
      </w:r>
    </w:p>
    <w:p w:rsidR="004D450B" w:rsidRDefault="004D450B" w:rsidP="004D450B">
      <w:pPr>
        <w:pStyle w:val="Heading3"/>
      </w:pPr>
      <w:r>
        <w:t>What is liberalism? (in IR theory, not US politics!)</w:t>
      </w:r>
    </w:p>
    <w:p w:rsidR="004D450B" w:rsidRDefault="004D450B" w:rsidP="004D450B">
      <w:pPr>
        <w:pStyle w:val="Heading3"/>
      </w:pPr>
      <w:r>
        <w:t>What would a (classical) liberal say should be the United States' primary policies/goals in relation to China?</w:t>
      </w:r>
    </w:p>
    <w:p w:rsidR="004D450B" w:rsidRDefault="004D450B" w:rsidP="004D450B">
      <w:pPr>
        <w:pStyle w:val="Heading3"/>
      </w:pPr>
      <w:r>
        <w:t>What is constructivism?</w:t>
      </w:r>
    </w:p>
    <w:p w:rsidR="004D450B" w:rsidRDefault="004D450B" w:rsidP="004D450B">
      <w:pPr>
        <w:pStyle w:val="Heading3"/>
      </w:pPr>
      <w:r>
        <w:t>What would a constructivist say should be the United States' primary policies/goals in relation to China?</w:t>
      </w:r>
    </w:p>
    <w:p w:rsidR="004D450B" w:rsidRDefault="004D450B" w:rsidP="004D450B">
      <w:pPr>
        <w:pStyle w:val="Heading3"/>
      </w:pPr>
      <w:r>
        <w:t>What is neoliberalism?</w:t>
      </w:r>
    </w:p>
    <w:p w:rsidR="004D450B" w:rsidRDefault="004D450B" w:rsidP="004D450B">
      <w:pPr>
        <w:pStyle w:val="Heading3"/>
      </w:pPr>
      <w:r>
        <w:t>What would a neoliberal say should be the United States' primary policies/goals in relation to China?</w:t>
      </w:r>
    </w:p>
    <w:p w:rsidR="004D450B" w:rsidRDefault="004D450B" w:rsidP="004D450B">
      <w:pPr>
        <w:pStyle w:val="Heading3"/>
      </w:pPr>
      <w:r>
        <w:t>What does it mean to "construct a threat" in international relations?</w:t>
      </w:r>
    </w:p>
    <w:p w:rsidR="004D450B" w:rsidRDefault="004D450B" w:rsidP="004D450B">
      <w:pPr>
        <w:pStyle w:val="Heading3"/>
      </w:pPr>
      <w:r>
        <w:t>What might be the problems with constructing another country as a threat?</w:t>
      </w:r>
    </w:p>
    <w:p w:rsidR="004D450B" w:rsidRPr="004D450B" w:rsidRDefault="004D450B" w:rsidP="004D450B">
      <w:pPr>
        <w:pStyle w:val="Heading3"/>
      </w:pPr>
      <w:r>
        <w:t>What might be the advantages of constructing another country as a threat?</w:t>
      </w:r>
    </w:p>
    <w:sectPr w:rsidR="004D450B" w:rsidRPr="004D4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A7172"/>
    <w:multiLevelType w:val="hybridMultilevel"/>
    <w:tmpl w:val="63286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957C26"/>
    <w:rsid w:val="000139A3"/>
    <w:rsid w:val="000B4D0D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3D0519"/>
    <w:rsid w:val="00407037"/>
    <w:rsid w:val="0045112E"/>
    <w:rsid w:val="004605D6"/>
    <w:rsid w:val="004C60E8"/>
    <w:rsid w:val="004D450B"/>
    <w:rsid w:val="004E3579"/>
    <w:rsid w:val="004E728B"/>
    <w:rsid w:val="004F39E0"/>
    <w:rsid w:val="005204B5"/>
    <w:rsid w:val="00537BD5"/>
    <w:rsid w:val="00565FC7"/>
    <w:rsid w:val="0057268A"/>
    <w:rsid w:val="00573605"/>
    <w:rsid w:val="005D2912"/>
    <w:rsid w:val="006065BD"/>
    <w:rsid w:val="00645FA9"/>
    <w:rsid w:val="00647866"/>
    <w:rsid w:val="00665003"/>
    <w:rsid w:val="006A2AD0"/>
    <w:rsid w:val="006A3477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57C26"/>
    <w:rsid w:val="0097032B"/>
    <w:rsid w:val="00992952"/>
    <w:rsid w:val="009D2EAD"/>
    <w:rsid w:val="009D54B2"/>
    <w:rsid w:val="009E1922"/>
    <w:rsid w:val="009F7ED2"/>
    <w:rsid w:val="00A12DA4"/>
    <w:rsid w:val="00A467ED"/>
    <w:rsid w:val="00A93661"/>
    <w:rsid w:val="00A95652"/>
    <w:rsid w:val="00AC0AB8"/>
    <w:rsid w:val="00B33C6D"/>
    <w:rsid w:val="00B4508F"/>
    <w:rsid w:val="00B55AD5"/>
    <w:rsid w:val="00B7288B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CF59AC"/>
    <w:rsid w:val="00D325A9"/>
    <w:rsid w:val="00D36A8A"/>
    <w:rsid w:val="00D61409"/>
    <w:rsid w:val="00D6691E"/>
    <w:rsid w:val="00D71170"/>
    <w:rsid w:val="00DA1C92"/>
    <w:rsid w:val="00DA25D4"/>
    <w:rsid w:val="00DA6538"/>
    <w:rsid w:val="00DD64E1"/>
    <w:rsid w:val="00E15E75"/>
    <w:rsid w:val="00E5262C"/>
    <w:rsid w:val="00EC7DC4"/>
    <w:rsid w:val="00ED30CF"/>
    <w:rsid w:val="00F176EF"/>
    <w:rsid w:val="00F45E10"/>
    <w:rsid w:val="00F6364A"/>
    <w:rsid w:val="00F9113A"/>
    <w:rsid w:val="00F95833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3092D"/>
  <w15:chartTrackingRefBased/>
  <w15:docId w15:val="{95F01EC7-495E-4201-825F-8135D71D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A12DA4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A12DA4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A12DA4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A12DA4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A12DA4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A12DA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12DA4"/>
  </w:style>
  <w:style w:type="character" w:customStyle="1" w:styleId="Heading1Char">
    <w:name w:val="Heading 1 Char"/>
    <w:aliases w:val="Pocket Char"/>
    <w:basedOn w:val="DefaultParagraphFont"/>
    <w:link w:val="Heading1"/>
    <w:rsid w:val="00A12DA4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A12DA4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A12DA4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A12DA4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A12DA4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A12DA4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A12DA4"/>
    <w:rPr>
      <w:b/>
      <w:sz w:val="22"/>
      <w:u w:val="single"/>
    </w:rPr>
  </w:style>
  <w:style w:type="character" w:styleId="Hyperlink">
    <w:name w:val="Hyperlink"/>
    <w:basedOn w:val="DefaultParagraphFont"/>
    <w:uiPriority w:val="99"/>
    <w:unhideWhenUsed/>
    <w:rsid w:val="00A12DA4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A12DA4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957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ds16.wikispaces.com/Eviden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gie%20B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40D9E-1FD9-4EAC-A43F-0CFFC33F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115</TotalTime>
  <Pages>1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B</dc:creator>
  <cp:keywords>5.1.1</cp:keywords>
  <dc:description/>
  <cp:lastModifiedBy>Maggie B</cp:lastModifiedBy>
  <cp:revision>11</cp:revision>
  <dcterms:created xsi:type="dcterms:W3CDTF">2016-06-16T16:10:00Z</dcterms:created>
  <dcterms:modified xsi:type="dcterms:W3CDTF">2016-06-19T23:53:00Z</dcterms:modified>
</cp:coreProperties>
</file>